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F30B5" w14:textId="58B5AC26" w:rsidR="0088640C" w:rsidRPr="000F1C39" w:rsidRDefault="000F1C39">
      <w:pPr>
        <w:pStyle w:val="Title"/>
        <w:rPr>
          <w:rFonts w:ascii="Arial" w:hAnsi="Arial" w:cs="Arial"/>
          <w:color w:val="000000" w:themeColor="text1"/>
          <w:sz w:val="32"/>
          <w:szCs w:val="32"/>
        </w:rPr>
      </w:pPr>
      <w:r w:rsidRPr="005C28E2">
        <w:rPr>
          <w:rFonts w:ascii="Arial" w:hAnsi="Arial" w:cs="Arial"/>
          <w:color w:val="000000" w:themeColor="text1"/>
          <w:sz w:val="32"/>
          <w:szCs w:val="32"/>
        </w:rPr>
        <w:t xml:space="preserve">Last Will and Testament of </w:t>
      </w:r>
      <w:r w:rsidR="00000000" w:rsidRPr="000F1C39">
        <w:rPr>
          <w:rFonts w:ascii="Arial" w:hAnsi="Arial" w:cs="Arial"/>
          <w:color w:val="000000" w:themeColor="text1"/>
          <w:sz w:val="32"/>
          <w:szCs w:val="32"/>
        </w:rPr>
        <w:t xml:space="preserve">[Partner </w:t>
      </w:r>
      <w:r w:rsidR="002D145A">
        <w:rPr>
          <w:rFonts w:ascii="Arial" w:hAnsi="Arial" w:cs="Arial"/>
          <w:color w:val="000000" w:themeColor="text1"/>
          <w:sz w:val="32"/>
          <w:szCs w:val="32"/>
        </w:rPr>
        <w:t>2</w:t>
      </w:r>
      <w:r w:rsidR="00000000" w:rsidRPr="000F1C39">
        <w:rPr>
          <w:rFonts w:ascii="Arial" w:hAnsi="Arial" w:cs="Arial"/>
          <w:color w:val="000000" w:themeColor="text1"/>
          <w:sz w:val="32"/>
          <w:szCs w:val="32"/>
        </w:rPr>
        <w:t xml:space="preserve"> Full Name]</w:t>
      </w:r>
    </w:p>
    <w:p w14:paraId="6C5E1644" w14:textId="5C4AEE24" w:rsidR="000F1C39" w:rsidRDefault="000F1C39">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3D7C5849" w14:textId="2F91184D"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1. Revocation</w:t>
      </w:r>
    </w:p>
    <w:p w14:paraId="6653BBC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revoke all previous wills and testamentary dispositions made by me.</w:t>
      </w:r>
    </w:p>
    <w:p w14:paraId="3557207A"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2. Freedom to Amend</w:t>
      </w:r>
    </w:p>
    <w:p w14:paraId="6A85ACBA"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confirm that this Will is made voluntarily, and I retain the right to cancel or change it at any time during my lifetime.</w:t>
      </w:r>
    </w:p>
    <w:p w14:paraId="2540558E"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3. Appointment of Executors and Trustees</w:t>
      </w:r>
    </w:p>
    <w:p w14:paraId="301EF756"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appoint [Executor Full Name], of [Executor Address], to be the sole Executor and Trustee of this Will.</w:t>
      </w:r>
    </w:p>
    <w:p w14:paraId="2F037469"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3295B5A4" w14:textId="77777777" w:rsidR="0088640C" w:rsidRPr="000F1C39" w:rsidRDefault="0088640C">
      <w:pPr>
        <w:rPr>
          <w:rFonts w:ascii="Arial" w:hAnsi="Arial" w:cs="Arial"/>
          <w:color w:val="000000" w:themeColor="text1"/>
          <w:sz w:val="32"/>
          <w:szCs w:val="32"/>
        </w:rPr>
      </w:pPr>
    </w:p>
    <w:p w14:paraId="346611B8"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Any reference in this Will to “my Trustees” shall mean the Executor or Executors for the time being appointed hereunder.</w:t>
      </w:r>
    </w:p>
    <w:p w14:paraId="4AC2A213"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4. Gifts of Personal Effects</w:t>
      </w:r>
    </w:p>
    <w:p w14:paraId="27D091C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xml:space="preserve">I give </w:t>
      </w:r>
      <w:proofErr w:type="gramStart"/>
      <w:r w:rsidRPr="000F1C39">
        <w:rPr>
          <w:rFonts w:ascii="Arial" w:hAnsi="Arial" w:cs="Arial"/>
          <w:color w:val="000000" w:themeColor="text1"/>
          <w:sz w:val="32"/>
          <w:szCs w:val="32"/>
        </w:rPr>
        <w:t>all of</w:t>
      </w:r>
      <w:proofErr w:type="gramEnd"/>
      <w:r w:rsidRPr="000F1C39">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0774BE09"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lastRenderedPageBreak/>
        <w:t>5. Property Protection Trust</w:t>
      </w:r>
    </w:p>
    <w:p w14:paraId="24AB0ABB"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give my interest in the property known as [Full Property Address], or any property that may replace it, to my Trustees to hold as follows:</w:t>
      </w:r>
    </w:p>
    <w:p w14:paraId="50C768E5" w14:textId="77777777" w:rsidR="0088640C" w:rsidRPr="000F1C39" w:rsidRDefault="0088640C">
      <w:pPr>
        <w:rPr>
          <w:rFonts w:ascii="Arial" w:hAnsi="Arial" w:cs="Arial"/>
          <w:color w:val="000000" w:themeColor="text1"/>
          <w:sz w:val="32"/>
          <w:szCs w:val="32"/>
        </w:rPr>
      </w:pPr>
    </w:p>
    <w:p w14:paraId="0D10058B"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a. Life Interest for my partner</w:t>
      </w:r>
    </w:p>
    <w:p w14:paraId="3AB14BA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To permit my partner to reside in the property rent-free for the duration of their life or until they voluntarily vacate or remarry (whichever comes first). They shall be responsible for all usual outgoings including utilities, council tax, and maintenance.</w:t>
      </w:r>
    </w:p>
    <w:p w14:paraId="6B949CD6"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b. Right to Move or Downsize</w:t>
      </w:r>
    </w:p>
    <w:p w14:paraId="3F51BC5F"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My Trustees may, with the consent of my partner, sell the property and use the proceeds:</w:t>
      </w:r>
    </w:p>
    <w:p w14:paraId="3DB4614D"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To purchase another property for my partner to reside in under the same terms</w:t>
      </w:r>
    </w:p>
    <w:p w14:paraId="4C05AA2D"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Or, if surplus arises, to invest or retain the balance for distribution as outlined below</w:t>
      </w:r>
    </w:p>
    <w:p w14:paraId="105E6D12" w14:textId="77777777" w:rsidR="0088640C" w:rsidRPr="000F1C39" w:rsidRDefault="0088640C">
      <w:pPr>
        <w:rPr>
          <w:rFonts w:ascii="Arial" w:hAnsi="Arial" w:cs="Arial"/>
          <w:color w:val="000000" w:themeColor="text1"/>
          <w:sz w:val="32"/>
          <w:szCs w:val="32"/>
        </w:rPr>
      </w:pPr>
    </w:p>
    <w:p w14:paraId="118B1486"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c. After the Life Interest Ends</w:t>
      </w:r>
    </w:p>
    <w:p w14:paraId="1F9F090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xml:space="preserve">Upon the death, remarriage, or permanent vacation of the property by my partner, the trust shall </w:t>
      </w:r>
      <w:proofErr w:type="gramStart"/>
      <w:r w:rsidRPr="000F1C39">
        <w:rPr>
          <w:rFonts w:ascii="Arial" w:hAnsi="Arial" w:cs="Arial"/>
          <w:color w:val="000000" w:themeColor="text1"/>
          <w:sz w:val="32"/>
          <w:szCs w:val="32"/>
        </w:rPr>
        <w:t>end</w:t>
      </w:r>
      <w:proofErr w:type="gramEnd"/>
      <w:r w:rsidRPr="000F1C39">
        <w:rPr>
          <w:rFonts w:ascii="Arial" w:hAnsi="Arial" w:cs="Arial"/>
          <w:color w:val="000000" w:themeColor="text1"/>
          <w:sz w:val="32"/>
          <w:szCs w:val="32"/>
        </w:rPr>
        <w:t xml:space="preserve"> and the property (or proceeds) shall pass to:</w:t>
      </w:r>
    </w:p>
    <w:p w14:paraId="332971A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[Beneficiary Name(s)], in equal shares absolutely</w:t>
      </w:r>
    </w:p>
    <w:p w14:paraId="57F940DF"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lastRenderedPageBreak/>
        <w:t>- If any beneficiary has predeceased, their share shall pass to their children equally per stirpes.</w:t>
      </w:r>
    </w:p>
    <w:p w14:paraId="103A8FDE"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6. Residuary Estate</w:t>
      </w:r>
    </w:p>
    <w:p w14:paraId="31ADFDDC"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leave everything else I own to my partner, [Partner 2 Full Name].</w:t>
      </w:r>
    </w:p>
    <w:p w14:paraId="7AF09BF6"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xml:space="preserve">If [he/she/they] </w:t>
      </w:r>
      <w:proofErr w:type="gramStart"/>
      <w:r w:rsidRPr="000F1C39">
        <w:rPr>
          <w:rFonts w:ascii="Arial" w:hAnsi="Arial" w:cs="Arial"/>
          <w:color w:val="000000" w:themeColor="text1"/>
          <w:sz w:val="32"/>
          <w:szCs w:val="32"/>
        </w:rPr>
        <w:t>has</w:t>
      </w:r>
      <w:proofErr w:type="gramEnd"/>
      <w:r w:rsidRPr="000F1C39">
        <w:rPr>
          <w:rFonts w:ascii="Arial" w:hAnsi="Arial" w:cs="Arial"/>
          <w:color w:val="000000" w:themeColor="text1"/>
          <w:sz w:val="32"/>
          <w:szCs w:val="32"/>
        </w:rPr>
        <w:t xml:space="preserve"> predeceased me, then I give the residue of my estate to [Residual Beneficiary Name(s)], in equal shares absolutely.</w:t>
      </w:r>
    </w:p>
    <w:p w14:paraId="7B9C31A9"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Failing that, to their children, in equal shares per stirpes.</w:t>
      </w:r>
    </w:p>
    <w:p w14:paraId="322A25FE"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7. STEP Provisions</w:t>
      </w:r>
    </w:p>
    <w:p w14:paraId="16005605"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case of conflict, this Will shall prevail.</w:t>
      </w:r>
    </w:p>
    <w:p w14:paraId="25F0C201"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8. Funeral Wishes</w:t>
      </w:r>
    </w:p>
    <w:p w14:paraId="204F5F15"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It is my wish (but not binding) that my body be [buried/cremated] and that my funeral be conducted in a [religious/non-religious] manner.</w:t>
      </w:r>
    </w:p>
    <w:p w14:paraId="0113A719" w14:textId="77777777" w:rsidR="000F1C39" w:rsidRDefault="000F1C39">
      <w:pPr>
        <w:pStyle w:val="Heading1"/>
        <w:rPr>
          <w:rFonts w:ascii="Arial" w:hAnsi="Arial" w:cs="Arial"/>
          <w:b w:val="0"/>
          <w:bCs w:val="0"/>
          <w:color w:val="000000" w:themeColor="text1"/>
          <w:sz w:val="32"/>
          <w:szCs w:val="32"/>
        </w:rPr>
      </w:pPr>
    </w:p>
    <w:p w14:paraId="5505C584" w14:textId="77777777" w:rsidR="000F1C39" w:rsidRDefault="000F1C39">
      <w:pPr>
        <w:pStyle w:val="Heading1"/>
        <w:rPr>
          <w:rFonts w:ascii="Arial" w:hAnsi="Arial" w:cs="Arial"/>
          <w:b w:val="0"/>
          <w:bCs w:val="0"/>
          <w:color w:val="000000" w:themeColor="text1"/>
          <w:sz w:val="32"/>
          <w:szCs w:val="32"/>
        </w:rPr>
      </w:pPr>
    </w:p>
    <w:p w14:paraId="50F7D879" w14:textId="77777777" w:rsidR="000F1C39" w:rsidRDefault="000F1C39">
      <w:pPr>
        <w:pStyle w:val="Heading1"/>
        <w:rPr>
          <w:rFonts w:ascii="Arial" w:hAnsi="Arial" w:cs="Arial"/>
          <w:b w:val="0"/>
          <w:bCs w:val="0"/>
          <w:color w:val="000000" w:themeColor="text1"/>
          <w:sz w:val="32"/>
          <w:szCs w:val="32"/>
        </w:rPr>
      </w:pPr>
    </w:p>
    <w:p w14:paraId="1FFF5D61" w14:textId="59774DFD"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SIGNING SECTION</w:t>
      </w:r>
    </w:p>
    <w:p w14:paraId="22AE2749" w14:textId="5637A300"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xml:space="preserve">Signed by me, [Partner </w:t>
      </w:r>
      <w:r w:rsidR="002D145A">
        <w:rPr>
          <w:rFonts w:ascii="Arial" w:hAnsi="Arial" w:cs="Arial"/>
          <w:color w:val="000000" w:themeColor="text1"/>
          <w:sz w:val="32"/>
          <w:szCs w:val="32"/>
        </w:rPr>
        <w:t>2</w:t>
      </w:r>
      <w:r w:rsidRPr="000F1C39">
        <w:rPr>
          <w:rFonts w:ascii="Arial" w:hAnsi="Arial" w:cs="Arial"/>
          <w:color w:val="000000" w:themeColor="text1"/>
          <w:sz w:val="32"/>
          <w:szCs w:val="32"/>
        </w:rPr>
        <w:t xml:space="preserve"> Full Name], the Testator,</w:t>
      </w:r>
      <w:r w:rsidRPr="000F1C39">
        <w:rPr>
          <w:rFonts w:ascii="Arial" w:hAnsi="Arial" w:cs="Arial"/>
          <w:color w:val="000000" w:themeColor="text1"/>
          <w:sz w:val="32"/>
          <w:szCs w:val="32"/>
        </w:rPr>
        <w:br/>
        <w:t>as and for my Last Will and Testament this [Day</w:t>
      </w:r>
      <w:r w:rsidR="000F1C39">
        <w:rPr>
          <w:rFonts w:ascii="Arial" w:hAnsi="Arial" w:cs="Arial"/>
          <w:color w:val="000000" w:themeColor="text1"/>
          <w:sz w:val="32"/>
          <w:szCs w:val="32"/>
        </w:rPr>
        <w:t xml:space="preserve">, </w:t>
      </w:r>
      <w:r w:rsidRPr="000F1C39">
        <w:rPr>
          <w:rFonts w:ascii="Arial" w:hAnsi="Arial" w:cs="Arial"/>
          <w:color w:val="000000" w:themeColor="text1"/>
          <w:sz w:val="32"/>
          <w:szCs w:val="32"/>
        </w:rPr>
        <w:t>Month, Year],</w:t>
      </w:r>
      <w:r w:rsidR="000F1C39">
        <w:rPr>
          <w:rFonts w:ascii="Arial" w:hAnsi="Arial" w:cs="Arial"/>
          <w:color w:val="000000" w:themeColor="text1"/>
          <w:sz w:val="32"/>
          <w:szCs w:val="32"/>
        </w:rPr>
        <w:t xml:space="preserve"> </w:t>
      </w:r>
      <w:r w:rsidRPr="000F1C39">
        <w:rPr>
          <w:rFonts w:ascii="Arial" w:hAnsi="Arial" w:cs="Arial"/>
          <w:color w:val="000000" w:themeColor="text1"/>
          <w:sz w:val="32"/>
          <w:szCs w:val="32"/>
        </w:rPr>
        <w:t>in the presence of the persons whose names appear below,</w:t>
      </w:r>
      <w:r w:rsidR="000F1C39">
        <w:rPr>
          <w:rFonts w:ascii="Arial" w:hAnsi="Arial" w:cs="Arial"/>
          <w:color w:val="000000" w:themeColor="text1"/>
          <w:sz w:val="32"/>
          <w:szCs w:val="32"/>
        </w:rPr>
        <w:t xml:space="preserve"> </w:t>
      </w:r>
      <w:r w:rsidRPr="000F1C39">
        <w:rPr>
          <w:rFonts w:ascii="Arial" w:hAnsi="Arial" w:cs="Arial"/>
          <w:color w:val="000000" w:themeColor="text1"/>
          <w:sz w:val="32"/>
          <w:szCs w:val="32"/>
        </w:rPr>
        <w:t>who witnessed and signed this Will in my presence and in the presence of each other.</w:t>
      </w:r>
      <w:r w:rsidRPr="000F1C39">
        <w:rPr>
          <w:rFonts w:ascii="Arial" w:hAnsi="Arial" w:cs="Arial"/>
          <w:color w:val="000000" w:themeColor="text1"/>
          <w:sz w:val="32"/>
          <w:szCs w:val="32"/>
        </w:rPr>
        <w:br/>
      </w:r>
    </w:p>
    <w:p w14:paraId="1818D5B7"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Testator Signature:</w:t>
      </w:r>
    </w:p>
    <w:p w14:paraId="0E25D538" w14:textId="4F4EB225"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________________________________________</w:t>
      </w:r>
      <w:r w:rsidRPr="000F1C39">
        <w:rPr>
          <w:rFonts w:ascii="Arial" w:hAnsi="Arial" w:cs="Arial"/>
          <w:color w:val="000000" w:themeColor="text1"/>
          <w:sz w:val="32"/>
          <w:szCs w:val="32"/>
        </w:rPr>
        <w:br/>
        <w:t xml:space="preserve">[Partner </w:t>
      </w:r>
      <w:r w:rsidR="002D145A">
        <w:rPr>
          <w:rFonts w:ascii="Arial" w:hAnsi="Arial" w:cs="Arial"/>
          <w:color w:val="000000" w:themeColor="text1"/>
          <w:sz w:val="32"/>
          <w:szCs w:val="32"/>
        </w:rPr>
        <w:t>2</w:t>
      </w:r>
      <w:r w:rsidRPr="000F1C39">
        <w:rPr>
          <w:rFonts w:ascii="Arial" w:hAnsi="Arial" w:cs="Arial"/>
          <w:color w:val="000000" w:themeColor="text1"/>
          <w:sz w:val="32"/>
          <w:szCs w:val="32"/>
        </w:rPr>
        <w:t xml:space="preserve"> Full Name]</w:t>
      </w:r>
    </w:p>
    <w:p w14:paraId="1D7776A1"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r>
    </w:p>
    <w:p w14:paraId="503266DB" w14:textId="77777777" w:rsidR="000F1C39" w:rsidRDefault="000F1C39">
      <w:pPr>
        <w:rPr>
          <w:rFonts w:ascii="Arial" w:hAnsi="Arial" w:cs="Arial"/>
          <w:color w:val="000000" w:themeColor="text1"/>
          <w:sz w:val="32"/>
          <w:szCs w:val="32"/>
        </w:rPr>
      </w:pPr>
    </w:p>
    <w:p w14:paraId="0993689E" w14:textId="77777777" w:rsidR="000F1C39" w:rsidRDefault="000F1C39">
      <w:pPr>
        <w:rPr>
          <w:rFonts w:ascii="Arial" w:hAnsi="Arial" w:cs="Arial"/>
          <w:color w:val="000000" w:themeColor="text1"/>
          <w:sz w:val="32"/>
          <w:szCs w:val="32"/>
        </w:rPr>
      </w:pPr>
    </w:p>
    <w:p w14:paraId="4E9FC5BE" w14:textId="77777777" w:rsidR="000F1C39" w:rsidRDefault="000F1C39">
      <w:pPr>
        <w:rPr>
          <w:rFonts w:ascii="Arial" w:hAnsi="Arial" w:cs="Arial"/>
          <w:color w:val="000000" w:themeColor="text1"/>
          <w:sz w:val="32"/>
          <w:szCs w:val="32"/>
        </w:rPr>
      </w:pPr>
    </w:p>
    <w:p w14:paraId="499DC029" w14:textId="77777777" w:rsidR="000F1C39" w:rsidRDefault="000F1C39">
      <w:pPr>
        <w:rPr>
          <w:rFonts w:ascii="Arial" w:hAnsi="Arial" w:cs="Arial"/>
          <w:color w:val="000000" w:themeColor="text1"/>
          <w:sz w:val="32"/>
          <w:szCs w:val="32"/>
        </w:rPr>
      </w:pPr>
    </w:p>
    <w:p w14:paraId="450053BF" w14:textId="77777777" w:rsidR="000F1C39" w:rsidRDefault="000F1C39">
      <w:pPr>
        <w:rPr>
          <w:rFonts w:ascii="Arial" w:hAnsi="Arial" w:cs="Arial"/>
          <w:color w:val="000000" w:themeColor="text1"/>
          <w:sz w:val="32"/>
          <w:szCs w:val="32"/>
        </w:rPr>
      </w:pPr>
    </w:p>
    <w:p w14:paraId="792E9C88" w14:textId="77777777" w:rsidR="000F1C39" w:rsidRDefault="000F1C39">
      <w:pPr>
        <w:rPr>
          <w:rFonts w:ascii="Arial" w:hAnsi="Arial" w:cs="Arial"/>
          <w:color w:val="000000" w:themeColor="text1"/>
          <w:sz w:val="32"/>
          <w:szCs w:val="32"/>
        </w:rPr>
      </w:pPr>
    </w:p>
    <w:p w14:paraId="5C77B68A"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lastRenderedPageBreak/>
        <w:t>First Witness:</w:t>
      </w:r>
    </w:p>
    <w:p w14:paraId="381ED81A"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Full Name: ____________________________</w:t>
      </w:r>
    </w:p>
    <w:p w14:paraId="67905BB6"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Address: ____________________________</w:t>
      </w:r>
    </w:p>
    <w:p w14:paraId="37D9682D"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Occupation: __________________________</w:t>
      </w:r>
    </w:p>
    <w:p w14:paraId="5C717393" w14:textId="281B3BFF"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Signature: ___________________________</w:t>
      </w:r>
    </w:p>
    <w:p w14:paraId="493211AB"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Second Witness:</w:t>
      </w:r>
    </w:p>
    <w:p w14:paraId="4A09D38B"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Full Name: ____________________________</w:t>
      </w:r>
    </w:p>
    <w:p w14:paraId="43D02B20"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Address: ____________________________</w:t>
      </w:r>
    </w:p>
    <w:p w14:paraId="0FF1B508"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Occupation: __________________________</w:t>
      </w:r>
    </w:p>
    <w:p w14:paraId="076BAB04" w14:textId="24133555"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Signature: ___________________________</w:t>
      </w:r>
    </w:p>
    <w:sectPr w:rsidR="0088640C" w:rsidRPr="000F1C3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777478797">
    <w:abstractNumId w:val="8"/>
  </w:num>
  <w:num w:numId="2" w16cid:durableId="2033260846">
    <w:abstractNumId w:val="6"/>
  </w:num>
  <w:num w:numId="3" w16cid:durableId="324744388">
    <w:abstractNumId w:val="5"/>
  </w:num>
  <w:num w:numId="4" w16cid:durableId="1609313074">
    <w:abstractNumId w:val="4"/>
  </w:num>
  <w:num w:numId="5" w16cid:durableId="1208252812">
    <w:abstractNumId w:val="7"/>
  </w:num>
  <w:num w:numId="6" w16cid:durableId="656999872">
    <w:abstractNumId w:val="3"/>
  </w:num>
  <w:num w:numId="7" w16cid:durableId="993410254">
    <w:abstractNumId w:val="2"/>
  </w:num>
  <w:num w:numId="8" w16cid:durableId="1679231545">
    <w:abstractNumId w:val="1"/>
  </w:num>
  <w:num w:numId="9" w16cid:durableId="893734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F1C39"/>
    <w:rsid w:val="0015074B"/>
    <w:rsid w:val="0029639D"/>
    <w:rsid w:val="002D145A"/>
    <w:rsid w:val="00326F90"/>
    <w:rsid w:val="0088640C"/>
    <w:rsid w:val="00AA1D8D"/>
    <w:rsid w:val="00AB75B2"/>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E8BBF7"/>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2</cp:revision>
  <dcterms:created xsi:type="dcterms:W3CDTF">2025-04-13T21:06:00Z</dcterms:created>
  <dcterms:modified xsi:type="dcterms:W3CDTF">2025-04-13T21:06:00Z</dcterms:modified>
  <cp:category/>
</cp:coreProperties>
</file>